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9183A" w14:textId="77777777" w:rsidR="00BD3F19" w:rsidRDefault="00000000">
      <w:pPr>
        <w:pStyle w:val="aa"/>
      </w:pPr>
      <w:r>
        <w:t>README: Link Prediction Methods</w:t>
      </w:r>
    </w:p>
    <w:p w14:paraId="3B534E73" w14:textId="77777777" w:rsidR="00BD3F19" w:rsidRDefault="00000000">
      <w:pPr>
        <w:pStyle w:val="1"/>
      </w:pPr>
      <w:r>
        <w:t>Overview</w:t>
      </w:r>
    </w:p>
    <w:p w14:paraId="05F56267" w14:textId="77777777" w:rsidR="00BD3F19" w:rsidRDefault="00000000">
      <w:r>
        <w:t>This folder contains implementations of several link prediction methods used for network analysis and graph-based machine learning tasks. Each Python script corresponds to a specific algorithm used for estimating edge probabilities in a graph.</w:t>
      </w:r>
    </w:p>
    <w:p w14:paraId="31CCCDFB" w14:textId="77777777" w:rsidR="00BD3F19" w:rsidRDefault="00000000">
      <w:pPr>
        <w:pStyle w:val="1"/>
      </w:pPr>
      <w:r>
        <w:t>Contents</w:t>
      </w:r>
    </w:p>
    <w:p w14:paraId="1906D161" w14:textId="77777777" w:rsidR="00BD3F19" w:rsidRDefault="00000000">
      <w:pPr>
        <w:pStyle w:val="21"/>
      </w:pPr>
      <w:r>
        <w:t>1. USVD.py</w:t>
      </w:r>
    </w:p>
    <w:p w14:paraId="359B3CBF" w14:textId="77777777" w:rsidR="00BD3F19" w:rsidRDefault="00000000">
      <w:r>
        <w:t>USVD stands for Universal Singular Value Decomposition. This method leverages spectral properties of the adjacency matrix by applying low-rank approximation techniques to predict missing links.</w:t>
      </w:r>
    </w:p>
    <w:p w14:paraId="1F76424E" w14:textId="77777777" w:rsidR="00BD3F19" w:rsidRDefault="00000000">
      <w:pPr>
        <w:pStyle w:val="21"/>
      </w:pPr>
      <w:r>
        <w:t>2. Transfer.py</w:t>
      </w:r>
    </w:p>
    <w:p w14:paraId="16DA78CA" w14:textId="20ABBC84" w:rsidR="00BD3F19" w:rsidRDefault="00000000">
      <w:r>
        <w:t xml:space="preserve">Transfer implements </w:t>
      </w:r>
      <w:r w:rsidR="00FE7A7A">
        <w:rPr>
          <w:rFonts w:hint="eastAsia"/>
          <w:lang w:eastAsia="zh-CN"/>
        </w:rPr>
        <w:t>our</w:t>
      </w:r>
      <w:r w:rsidR="00FE7A7A">
        <w:rPr>
          <w:lang w:eastAsia="zh-CN"/>
        </w:rPr>
        <w:t xml:space="preserve"> </w:t>
      </w:r>
      <w:r>
        <w:t>transfer learning approach</w:t>
      </w:r>
      <w:r w:rsidR="00FE7A7A">
        <w:t xml:space="preserve"> GTRANS</w:t>
      </w:r>
      <w:r>
        <w:t xml:space="preserve"> for link prediction.</w:t>
      </w:r>
    </w:p>
    <w:p w14:paraId="565897AD" w14:textId="77777777" w:rsidR="00BD3F19" w:rsidRDefault="00000000">
      <w:pPr>
        <w:pStyle w:val="21"/>
      </w:pPr>
      <w:r>
        <w:t>3. NS.py</w:t>
      </w:r>
    </w:p>
    <w:p w14:paraId="1FBFADD4" w14:textId="77777777" w:rsidR="00BD3F19" w:rsidRDefault="00000000">
      <w:r>
        <w:t>NS refers to Neighborhood Smoothing. This non-parametric method estimates edge probabilities based on local neighborhood averaging, assuming a smooth underlying graphon model.</w:t>
      </w:r>
    </w:p>
    <w:p w14:paraId="177C59A9" w14:textId="77777777" w:rsidR="00BD3F19" w:rsidRDefault="00000000">
      <w:pPr>
        <w:pStyle w:val="21"/>
      </w:pPr>
      <w:r>
        <w:t>4. SAS.py</w:t>
      </w:r>
    </w:p>
    <w:p w14:paraId="1888725A" w14:textId="0753CF6C" w:rsidR="00BD3F19" w:rsidRDefault="00000000">
      <w:r>
        <w:t xml:space="preserve">SAS is the Sorted </w:t>
      </w:r>
      <w:r w:rsidR="00FE7A7A">
        <w:rPr>
          <w:rFonts w:hint="eastAsia"/>
          <w:lang w:eastAsia="zh-CN"/>
        </w:rPr>
        <w:t>and</w:t>
      </w:r>
      <w:r w:rsidR="00FE7A7A">
        <w:rPr>
          <w:lang w:eastAsia="zh-CN"/>
        </w:rPr>
        <w:t xml:space="preserve"> </w:t>
      </w:r>
      <w:r>
        <w:t>Smoothing method. It reorders the adjacency matrix and applies smoothing based on the assumption that nodes with similar degrees have similar connectivity patterns.</w:t>
      </w:r>
    </w:p>
    <w:p w14:paraId="4597A4E3" w14:textId="77777777" w:rsidR="00BD3F19" w:rsidRDefault="00000000">
      <w:pPr>
        <w:pStyle w:val="21"/>
      </w:pPr>
      <w:r>
        <w:t>5. ICE.py</w:t>
      </w:r>
    </w:p>
    <w:p w14:paraId="659D6929" w14:textId="2F84A4A3" w:rsidR="00BD3F19" w:rsidRDefault="00000000">
      <w:r>
        <w:t xml:space="preserve">ICE stands for </w:t>
      </w:r>
      <w:r w:rsidR="00FE7A7A">
        <w:t>I</w:t>
      </w:r>
      <w:r w:rsidR="00FE7A7A" w:rsidRPr="00FE7A7A">
        <w:t xml:space="preserve">terative </w:t>
      </w:r>
      <w:r w:rsidR="00FE7A7A">
        <w:t>C</w:t>
      </w:r>
      <w:r w:rsidR="00FE7A7A" w:rsidRPr="00FE7A7A">
        <w:t xml:space="preserve">onnecting </w:t>
      </w:r>
      <w:r w:rsidR="00FE7A7A">
        <w:t>P</w:t>
      </w:r>
      <w:r w:rsidR="00FE7A7A" w:rsidRPr="00FE7A7A">
        <w:t xml:space="preserve">robability </w:t>
      </w:r>
      <w:r w:rsidR="00FE7A7A">
        <w:t>E</w:t>
      </w:r>
      <w:r w:rsidR="00FE7A7A" w:rsidRPr="00FE7A7A">
        <w:t>stimation</w:t>
      </w:r>
      <w:r>
        <w:t>.</w:t>
      </w:r>
    </w:p>
    <w:sectPr w:rsidR="00BD3F19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16379228">
    <w:abstractNumId w:val="8"/>
  </w:num>
  <w:num w:numId="2" w16cid:durableId="1758549352">
    <w:abstractNumId w:val="6"/>
  </w:num>
  <w:num w:numId="3" w16cid:durableId="497431005">
    <w:abstractNumId w:val="5"/>
  </w:num>
  <w:num w:numId="4" w16cid:durableId="891426690">
    <w:abstractNumId w:val="4"/>
  </w:num>
  <w:num w:numId="5" w16cid:durableId="681591583">
    <w:abstractNumId w:val="7"/>
  </w:num>
  <w:num w:numId="6" w16cid:durableId="571157910">
    <w:abstractNumId w:val="3"/>
  </w:num>
  <w:num w:numId="7" w16cid:durableId="1903246137">
    <w:abstractNumId w:val="2"/>
  </w:num>
  <w:num w:numId="8" w16cid:durableId="852454146">
    <w:abstractNumId w:val="1"/>
  </w:num>
  <w:num w:numId="9" w16cid:durableId="1131938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BD3F19"/>
    <w:rsid w:val="00C06311"/>
    <w:rsid w:val="00CB0664"/>
    <w:rsid w:val="00FC693F"/>
    <w:rsid w:val="00FE7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F55F5D"/>
  <w14:defaultImageDpi w14:val="300"/>
  <w15:docId w15:val="{1DBFDD15-5A54-574B-9CC3-FC242F86D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页眉 字符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页脚 字符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标题 1 字符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标题 2 字符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标题 3 字符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标题 字符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副标题 字符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正文文本 字符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正文文本 2 字符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正文文本 3 字符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宏文本 字符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引用 字符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标题 4 字符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标题 5 字符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标题 6 字符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标题 7 字符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标题 8 字符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标题 9 字符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明显引用 字符"/>
    <w:basedOn w:val="a2"/>
    <w:link w:val="afa"/>
    <w:uiPriority w:val="30"/>
    <w:rsid w:val="00FC693F"/>
    <w:rPr>
      <w:b/>
      <w:bCs/>
      <w:i/>
      <w:iCs/>
      <w:color w:val="4F81BD" w:themeColor="accent1"/>
    </w:rPr>
  </w:style>
  <w:style w:type="character" w:styleId="afc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e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f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TOC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1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2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7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8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9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Y46369</cp:lastModifiedBy>
  <cp:revision>2</cp:revision>
  <dcterms:created xsi:type="dcterms:W3CDTF">2013-12-23T23:15:00Z</dcterms:created>
  <dcterms:modified xsi:type="dcterms:W3CDTF">2025-05-22T05:01:00Z</dcterms:modified>
  <cp:category/>
</cp:coreProperties>
</file>